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B6162C" w14:textId="05DF9FE0" w:rsidR="00B47C8C" w:rsidRPr="00B47C8C" w:rsidRDefault="00A34C81" w:rsidP="00B47C8C">
      <w:pPr>
        <w:jc w:val="center"/>
        <w:rPr>
          <w:rFonts w:ascii="Arial" w:hAnsi="Arial" w:cs="Arial"/>
          <w:b/>
          <w:bCs/>
          <w:lang w:val="es-ES"/>
        </w:rPr>
      </w:pPr>
      <w:r>
        <w:rPr>
          <w:rFonts w:ascii="Arial" w:hAnsi="Arial" w:cs="Arial"/>
          <w:b/>
          <w:lang w:val="es-ES"/>
        </w:rPr>
        <w:t xml:space="preserve">ANEXO </w:t>
      </w:r>
      <w:r w:rsidR="00947A7D">
        <w:rPr>
          <w:rFonts w:ascii="Arial" w:hAnsi="Arial" w:cs="Arial"/>
          <w:b/>
          <w:lang w:val="es-ES"/>
        </w:rPr>
        <w:t>1</w:t>
      </w:r>
      <w:r w:rsidR="002A0B42">
        <w:rPr>
          <w:rFonts w:ascii="Arial" w:hAnsi="Arial" w:cs="Arial"/>
          <w:b/>
          <w:lang w:val="es-ES"/>
        </w:rPr>
        <w:t>2</w:t>
      </w:r>
      <w:r>
        <w:rPr>
          <w:rFonts w:ascii="Arial" w:hAnsi="Arial" w:cs="Arial"/>
          <w:b/>
          <w:lang w:val="es-ES"/>
        </w:rPr>
        <w:t xml:space="preserve"> - </w:t>
      </w:r>
      <w:r w:rsidR="00B47C8C" w:rsidRPr="00B47C8C">
        <w:rPr>
          <w:rFonts w:ascii="Arial" w:hAnsi="Arial" w:cs="Arial"/>
          <w:b/>
          <w:bCs/>
          <w:lang w:val="es-ES"/>
        </w:rPr>
        <w:t xml:space="preserve">DECLARACIÓN </w:t>
      </w:r>
      <w:r w:rsidR="002A0B42">
        <w:rPr>
          <w:rFonts w:ascii="Arial" w:hAnsi="Arial" w:cs="Arial"/>
          <w:b/>
          <w:bCs/>
          <w:lang w:val="es-ES"/>
        </w:rPr>
        <w:t>SOBRE LA NATURALEZA DEL IVA</w:t>
      </w:r>
    </w:p>
    <w:p w14:paraId="73243E74" w14:textId="77777777" w:rsidR="00A34C81" w:rsidRPr="00A34C81" w:rsidRDefault="00A34C81" w:rsidP="00A34C81">
      <w:pPr>
        <w:rPr>
          <w:rFonts w:ascii="Arial" w:hAnsi="Arial" w:cs="Arial"/>
          <w:b/>
          <w:lang w:val="es-ES"/>
        </w:rPr>
      </w:pPr>
    </w:p>
    <w:p w14:paraId="507CEB31" w14:textId="77777777" w:rsidR="00A34C81" w:rsidRPr="00A34C81" w:rsidRDefault="00A34C81" w:rsidP="00277961">
      <w:pPr>
        <w:jc w:val="both"/>
        <w:rPr>
          <w:rFonts w:ascii="Arial" w:hAnsi="Arial" w:cs="Arial"/>
          <w:lang w:val="es-ES"/>
        </w:rPr>
      </w:pPr>
      <w:r w:rsidRPr="00A34C81">
        <w:rPr>
          <w:rFonts w:ascii="Arial" w:hAnsi="Arial" w:cs="Arial"/>
          <w:b/>
          <w:lang w:val="es-ES"/>
        </w:rPr>
        <w:t xml:space="preserve">Nº EXPEDIENTE:  </w:t>
      </w:r>
      <w:sdt>
        <w:sdtPr>
          <w:rPr>
            <w:rFonts w:ascii="Arial" w:hAnsi="Arial" w:cs="Arial"/>
            <w:lang w:val="es-ES"/>
          </w:rPr>
          <w:id w:val="-277422976"/>
          <w:placeholder>
            <w:docPart w:val="8F4D24E9CAAC44EF86E3692DD10ED024"/>
          </w:placeholder>
          <w:showingPlcHdr/>
        </w:sdtPr>
        <w:sdtEndPr/>
        <w:sdtContent>
          <w:r w:rsidRPr="00A34C81">
            <w:rPr>
              <w:rFonts w:ascii="Arial" w:hAnsi="Arial" w:cs="Arial"/>
              <w:lang w:val="es-ES"/>
            </w:rPr>
            <w:t>Haga clic o pulse aquí para escribir texto.</w:t>
          </w:r>
        </w:sdtContent>
      </w:sdt>
    </w:p>
    <w:p w14:paraId="635784CD" w14:textId="77777777" w:rsidR="00A34C81" w:rsidRPr="00A34C81" w:rsidRDefault="00A34C81" w:rsidP="00277961">
      <w:pPr>
        <w:jc w:val="both"/>
        <w:rPr>
          <w:rFonts w:ascii="Arial" w:hAnsi="Arial" w:cs="Arial"/>
          <w:lang w:val="es-ES"/>
        </w:rPr>
      </w:pPr>
      <w:r w:rsidRPr="00A34C81">
        <w:rPr>
          <w:rFonts w:ascii="Arial" w:hAnsi="Arial" w:cs="Arial"/>
          <w:b/>
          <w:lang w:val="es-ES"/>
        </w:rPr>
        <w:t>NOMBRE DEL PROYECTO:</w:t>
      </w:r>
      <w:r w:rsidRPr="00A34C81">
        <w:rPr>
          <w:rFonts w:ascii="Arial" w:hAnsi="Arial" w:cs="Arial"/>
          <w:lang w:val="es-ES"/>
        </w:rPr>
        <w:t xml:space="preserve"> </w:t>
      </w:r>
      <w:sdt>
        <w:sdtPr>
          <w:rPr>
            <w:rFonts w:ascii="Arial" w:hAnsi="Arial" w:cs="Arial"/>
            <w:lang w:val="es-ES"/>
          </w:rPr>
          <w:id w:val="532694730"/>
          <w:placeholder>
            <w:docPart w:val="8F4D24E9CAAC44EF86E3692DD10ED024"/>
          </w:placeholder>
          <w:showingPlcHdr/>
        </w:sdtPr>
        <w:sdtEndPr/>
        <w:sdtContent>
          <w:r w:rsidRPr="00A34C81">
            <w:rPr>
              <w:rFonts w:ascii="Arial" w:hAnsi="Arial" w:cs="Arial"/>
              <w:lang w:val="es-ES"/>
            </w:rPr>
            <w:t>Haga clic o pulse aquí para escribir texto.</w:t>
          </w:r>
        </w:sdtContent>
      </w:sdt>
    </w:p>
    <w:p w14:paraId="361DC399" w14:textId="5DF7F552" w:rsidR="00A34C81" w:rsidRPr="00A34C81" w:rsidRDefault="00A34C81" w:rsidP="00277961">
      <w:pPr>
        <w:jc w:val="both"/>
        <w:rPr>
          <w:rFonts w:ascii="Arial" w:hAnsi="Arial" w:cs="Arial"/>
          <w:lang w:val="es-ES"/>
        </w:rPr>
      </w:pPr>
      <w:r>
        <w:rPr>
          <w:rFonts w:ascii="Arial" w:hAnsi="Arial" w:cs="Arial"/>
          <w:b/>
          <w:lang w:val="es-ES"/>
        </w:rPr>
        <w:t>MUNICIPIO/INFRAESTRUCTURA SUPRAMUNICIPAL:</w:t>
      </w:r>
      <w:r w:rsidRPr="00A34C81">
        <w:rPr>
          <w:rFonts w:ascii="Arial" w:hAnsi="Arial" w:cs="Arial"/>
          <w:lang w:val="es-ES"/>
        </w:rPr>
        <w:t xml:space="preserve"> </w:t>
      </w:r>
      <w:sdt>
        <w:sdtPr>
          <w:rPr>
            <w:rFonts w:ascii="Arial" w:hAnsi="Arial" w:cs="Arial"/>
            <w:lang w:val="es-ES"/>
          </w:rPr>
          <w:id w:val="6028344"/>
          <w:placeholder>
            <w:docPart w:val="5E820700DDAA44E9BDFF7E5F533DF2B9"/>
          </w:placeholder>
          <w:showingPlcHdr/>
        </w:sdtPr>
        <w:sdtEndPr/>
        <w:sdtContent>
          <w:r w:rsidRPr="00A34C81">
            <w:rPr>
              <w:rFonts w:ascii="Arial" w:hAnsi="Arial" w:cs="Arial"/>
              <w:lang w:val="es-ES"/>
            </w:rPr>
            <w:t>Haga clic o pulse aquí para escribir texto.</w:t>
          </w:r>
        </w:sdtContent>
      </w:sdt>
    </w:p>
    <w:p w14:paraId="1C044141" w14:textId="77777777" w:rsidR="00B47C8C" w:rsidRPr="00B47C8C" w:rsidRDefault="00B47C8C" w:rsidP="00277961">
      <w:pPr>
        <w:jc w:val="both"/>
        <w:rPr>
          <w:rFonts w:ascii="Arial" w:hAnsi="Arial" w:cs="Arial"/>
          <w:lang w:val="es-ES"/>
        </w:rPr>
      </w:pPr>
      <w:r w:rsidRPr="00B47C8C">
        <w:rPr>
          <w:rFonts w:ascii="Arial" w:hAnsi="Arial" w:cs="Arial"/>
          <w:lang w:val="es-ES"/>
        </w:rPr>
        <w:t xml:space="preserve">D./Dª </w:t>
      </w:r>
      <w:sdt>
        <w:sdtPr>
          <w:rPr>
            <w:rFonts w:ascii="Arial" w:hAnsi="Arial" w:cs="Arial"/>
            <w:lang w:val="es-ES"/>
          </w:rPr>
          <w:id w:val="377514201"/>
          <w:placeholder>
            <w:docPart w:val="610240267D3846D78035EC9E60BD4759"/>
          </w:placeholder>
          <w:showingPlcHdr/>
        </w:sdtPr>
        <w:sdtEndPr/>
        <w:sdtContent>
          <w:r w:rsidRPr="00B47C8C">
            <w:rPr>
              <w:rFonts w:ascii="Arial" w:hAnsi="Arial" w:cs="Arial"/>
              <w:lang w:val="es-ES"/>
            </w:rPr>
            <w:t>Haga clic o pulse aquí para escribir texto.</w:t>
          </w:r>
        </w:sdtContent>
      </w:sdt>
      <w:r w:rsidRPr="00B47C8C">
        <w:rPr>
          <w:rFonts w:ascii="Arial" w:hAnsi="Arial" w:cs="Arial"/>
          <w:lang w:val="es-ES"/>
        </w:rPr>
        <w:t xml:space="preserve">, con DNI </w:t>
      </w:r>
      <w:sdt>
        <w:sdtPr>
          <w:rPr>
            <w:rFonts w:ascii="Arial" w:hAnsi="Arial" w:cs="Arial"/>
            <w:lang w:val="es-ES"/>
          </w:rPr>
          <w:id w:val="-1643654047"/>
          <w:placeholder>
            <w:docPart w:val="610240267D3846D78035EC9E60BD4759"/>
          </w:placeholder>
          <w:showingPlcHdr/>
        </w:sdtPr>
        <w:sdtEndPr/>
        <w:sdtContent>
          <w:r w:rsidRPr="00B47C8C">
            <w:rPr>
              <w:rFonts w:ascii="Arial" w:hAnsi="Arial" w:cs="Arial"/>
              <w:lang w:val="es-ES"/>
            </w:rPr>
            <w:t>Haga clic o pulse aquí para escribir texto.</w:t>
          </w:r>
        </w:sdtContent>
      </w:sdt>
      <w:r w:rsidRPr="00B47C8C">
        <w:rPr>
          <w:rFonts w:ascii="Arial" w:hAnsi="Arial" w:cs="Arial"/>
          <w:lang w:val="es-ES"/>
        </w:rPr>
        <w:t xml:space="preserve">, en representación de la entidad </w:t>
      </w:r>
      <w:sdt>
        <w:sdtPr>
          <w:rPr>
            <w:rFonts w:ascii="Arial" w:hAnsi="Arial" w:cs="Arial"/>
            <w:lang w:val="es-ES"/>
          </w:rPr>
          <w:id w:val="-371301676"/>
          <w:placeholder>
            <w:docPart w:val="610240267D3846D78035EC9E60BD4759"/>
          </w:placeholder>
          <w:showingPlcHdr/>
        </w:sdtPr>
        <w:sdtEndPr/>
        <w:sdtContent>
          <w:r w:rsidRPr="00B47C8C">
            <w:rPr>
              <w:rFonts w:ascii="Arial" w:hAnsi="Arial" w:cs="Arial"/>
              <w:lang w:val="es-ES"/>
            </w:rPr>
            <w:t>Haga clic o pulse aquí para escribir texto.</w:t>
          </w:r>
        </w:sdtContent>
      </w:sdt>
      <w:r w:rsidRPr="00B47C8C">
        <w:rPr>
          <w:rFonts w:ascii="Arial" w:hAnsi="Arial" w:cs="Arial"/>
          <w:lang w:val="es-ES"/>
        </w:rPr>
        <w:t xml:space="preserve">, con NIF </w:t>
      </w:r>
      <w:sdt>
        <w:sdtPr>
          <w:rPr>
            <w:rFonts w:ascii="Arial" w:hAnsi="Arial" w:cs="Arial"/>
            <w:lang w:val="es-ES"/>
          </w:rPr>
          <w:id w:val="-1493324657"/>
          <w:placeholder>
            <w:docPart w:val="610240267D3846D78035EC9E60BD4759"/>
          </w:placeholder>
          <w:showingPlcHdr/>
        </w:sdtPr>
        <w:sdtEndPr/>
        <w:sdtContent>
          <w:r w:rsidRPr="00B47C8C">
            <w:rPr>
              <w:rFonts w:ascii="Arial" w:hAnsi="Arial" w:cs="Arial"/>
              <w:lang w:val="es-ES"/>
            </w:rPr>
            <w:t>Haga clic o pulse aquí para escribir texto.</w:t>
          </w:r>
        </w:sdtContent>
      </w:sdt>
      <w:r w:rsidRPr="00B47C8C">
        <w:rPr>
          <w:rFonts w:ascii="Arial" w:hAnsi="Arial" w:cs="Arial"/>
          <w:lang w:val="es-ES"/>
        </w:rPr>
        <w:t xml:space="preserve">, y domicilio fiscal en </w:t>
      </w:r>
      <w:sdt>
        <w:sdtPr>
          <w:rPr>
            <w:rFonts w:ascii="Arial" w:hAnsi="Arial" w:cs="Arial"/>
            <w:lang w:val="es-ES"/>
          </w:rPr>
          <w:id w:val="1170376036"/>
          <w:placeholder>
            <w:docPart w:val="610240267D3846D78035EC9E60BD4759"/>
          </w:placeholder>
          <w:showingPlcHdr/>
        </w:sdtPr>
        <w:sdtEndPr/>
        <w:sdtContent>
          <w:r w:rsidRPr="00B47C8C">
            <w:rPr>
              <w:rFonts w:ascii="Arial" w:hAnsi="Arial" w:cs="Arial"/>
              <w:lang w:val="es-ES"/>
            </w:rPr>
            <w:t>Haga clic o pulse aquí para escribir texto.</w:t>
          </w:r>
        </w:sdtContent>
      </w:sdt>
      <w:r w:rsidRPr="00B47C8C">
        <w:rPr>
          <w:rFonts w:ascii="Arial" w:hAnsi="Arial" w:cs="Arial"/>
          <w:lang w:val="es-ES"/>
        </w:rPr>
        <w:t>.</w:t>
      </w:r>
    </w:p>
    <w:p w14:paraId="12619E57" w14:textId="747AE77D" w:rsidR="002A0B42" w:rsidRPr="002A0B42" w:rsidRDefault="002A0B42" w:rsidP="00277961">
      <w:pPr>
        <w:jc w:val="both"/>
        <w:rPr>
          <w:rFonts w:ascii="Arial" w:hAnsi="Arial" w:cs="Arial"/>
          <w:b/>
          <w:lang w:val="es-ES"/>
        </w:rPr>
      </w:pPr>
      <w:r w:rsidRPr="002A0B42">
        <w:rPr>
          <w:rFonts w:ascii="Arial" w:hAnsi="Arial" w:cs="Arial"/>
          <w:b/>
          <w:lang w:val="es-ES"/>
        </w:rPr>
        <w:t>DECLARA</w:t>
      </w:r>
    </w:p>
    <w:p w14:paraId="604CD98C" w14:textId="77777777" w:rsidR="002A0B42" w:rsidRPr="00A34C81" w:rsidRDefault="002A0B42" w:rsidP="00277961">
      <w:pPr>
        <w:jc w:val="both"/>
        <w:rPr>
          <w:rFonts w:ascii="Arial" w:hAnsi="Arial" w:cs="Arial"/>
          <w:lang w:val="es-ES"/>
        </w:rPr>
      </w:pPr>
      <w:r w:rsidRPr="00A34C81">
        <w:rPr>
          <w:rFonts w:ascii="Arial" w:hAnsi="Arial" w:cs="Arial"/>
          <w:lang w:val="es-ES"/>
        </w:rPr>
        <w:t xml:space="preserve">Que la entidad a la que represento ha resultado beneficiaria de </w:t>
      </w:r>
      <w:r>
        <w:rPr>
          <w:rFonts w:ascii="Arial" w:hAnsi="Arial" w:cs="Arial"/>
          <w:lang w:val="es-ES"/>
        </w:rPr>
        <w:t xml:space="preserve">la </w:t>
      </w:r>
      <w:r w:rsidRPr="00A34C81">
        <w:rPr>
          <w:rFonts w:ascii="Arial" w:hAnsi="Arial" w:cs="Arial"/>
          <w:lang w:val="es-ES"/>
        </w:rPr>
        <w:t>SUBVENCIÓN PREVISTA EN EL REAL DECRETO-LEY 7/2024, DE 11 DE NOVIEMBRE, POR EL QUE SE ADOPTAN MEDIDAS URGENTES PARA EL IMPULSO DEL PLAN DE RESPUESTA INMEDIATA, RECONSTRUCCIÓN Y RELANZAMIENTO FRENTE A LOS DAÑOS CAUSADOS POR LA DEPRESIÓN AISLADA EN NIVELES ALTOS (DANA) EN DIFERENTES MUNICIPIOS ENTRE EL 28 DE OCTUBRE Y EL 4 DE NOVIEMBRE DE 2024.</w:t>
      </w:r>
    </w:p>
    <w:p w14:paraId="5ED40598" w14:textId="3F1E1F8A" w:rsidR="002A0B42" w:rsidRPr="002A0B42" w:rsidRDefault="002A0B42" w:rsidP="00277961">
      <w:pPr>
        <w:jc w:val="both"/>
        <w:rPr>
          <w:rFonts w:ascii="Arial" w:hAnsi="Arial" w:cs="Arial"/>
          <w:lang w:val="es-ES"/>
        </w:rPr>
      </w:pPr>
      <w:r w:rsidRPr="002A0B42">
        <w:rPr>
          <w:rFonts w:ascii="Arial" w:hAnsi="Arial" w:cs="Arial"/>
          <w:lang w:val="es-ES"/>
        </w:rPr>
        <w:t xml:space="preserve">Que el IVA declarado no es recuperable parcial o totalmente, conforme a la normativa nacional en vigor. </w:t>
      </w:r>
    </w:p>
    <w:p w14:paraId="780F7B1E" w14:textId="01ACC9C7" w:rsidR="002A0B42" w:rsidRPr="002A0B42" w:rsidRDefault="002A0B42" w:rsidP="00277961">
      <w:pPr>
        <w:jc w:val="both"/>
        <w:rPr>
          <w:rFonts w:ascii="Arial" w:hAnsi="Arial" w:cs="Arial"/>
          <w:lang w:val="es-ES"/>
        </w:rPr>
      </w:pPr>
      <w:r w:rsidRPr="002A0B42">
        <w:rPr>
          <w:rFonts w:ascii="Arial" w:hAnsi="Arial" w:cs="Arial"/>
          <w:lang w:val="es-ES"/>
        </w:rPr>
        <w:t>Que el porcentaje de prorrata de IVA no deducible es el siguiente:</w:t>
      </w:r>
    </w:p>
    <w:p w14:paraId="04F32DA8" w14:textId="77777777" w:rsidR="002A0B42" w:rsidRPr="002A0B42" w:rsidRDefault="002A0B42" w:rsidP="00277961">
      <w:pPr>
        <w:jc w:val="both"/>
        <w:rPr>
          <w:rFonts w:ascii="Arial" w:hAnsi="Arial" w:cs="Arial"/>
          <w:lang w:val="es-ES"/>
        </w:rPr>
      </w:pPr>
    </w:p>
    <w:tbl>
      <w:tblPr>
        <w:tblW w:w="7371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20"/>
        <w:gridCol w:w="5651"/>
      </w:tblGrid>
      <w:tr w:rsidR="002A0B42" w:rsidRPr="002A0B42" w14:paraId="7CDBFAC8" w14:textId="77777777" w:rsidTr="009F417E">
        <w:trPr>
          <w:trHeight w:val="290"/>
          <w:jc w:val="center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02B2DF9" w14:textId="77777777" w:rsidR="002A0B42" w:rsidRPr="002A0B42" w:rsidRDefault="002A0B42" w:rsidP="00277961">
            <w:pPr>
              <w:jc w:val="both"/>
              <w:rPr>
                <w:rFonts w:ascii="Arial" w:hAnsi="Arial" w:cs="Arial"/>
                <w:bCs/>
                <w:lang w:val="es-ES"/>
              </w:rPr>
            </w:pPr>
            <w:r w:rsidRPr="002A0B42">
              <w:rPr>
                <w:rFonts w:ascii="Arial" w:hAnsi="Arial" w:cs="Arial"/>
                <w:bCs/>
                <w:lang w:val="es-ES"/>
              </w:rPr>
              <w:t>Ejercicio</w:t>
            </w:r>
          </w:p>
        </w:tc>
        <w:tc>
          <w:tcPr>
            <w:tcW w:w="5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38F55D1" w14:textId="77777777" w:rsidR="002A0B42" w:rsidRPr="002A0B42" w:rsidRDefault="002A0B42" w:rsidP="00277961">
            <w:pPr>
              <w:jc w:val="both"/>
              <w:rPr>
                <w:rFonts w:ascii="Arial" w:hAnsi="Arial" w:cs="Arial"/>
                <w:bCs/>
                <w:lang w:val="es-ES"/>
              </w:rPr>
            </w:pPr>
            <w:r w:rsidRPr="002A0B42">
              <w:rPr>
                <w:rFonts w:ascii="Arial" w:hAnsi="Arial" w:cs="Arial"/>
                <w:bCs/>
                <w:lang w:val="es-ES"/>
              </w:rPr>
              <w:t>Porcentaje de prorrata IVA, IGIC o IPSI</w:t>
            </w:r>
          </w:p>
        </w:tc>
      </w:tr>
      <w:tr w:rsidR="002A0B42" w:rsidRPr="002A0B42" w14:paraId="67B4D323" w14:textId="77777777" w:rsidTr="009F417E">
        <w:trPr>
          <w:trHeight w:val="290"/>
          <w:jc w:val="center"/>
        </w:trPr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30BA48" w14:textId="77777777" w:rsidR="002A0B42" w:rsidRPr="002A0B42" w:rsidRDefault="002A0B42" w:rsidP="00277961">
            <w:pPr>
              <w:jc w:val="both"/>
              <w:rPr>
                <w:rFonts w:ascii="Arial" w:hAnsi="Arial" w:cs="Arial"/>
                <w:lang w:val="es-ES"/>
              </w:rPr>
            </w:pPr>
          </w:p>
        </w:tc>
        <w:tc>
          <w:tcPr>
            <w:tcW w:w="5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67304D" w14:textId="77777777" w:rsidR="002A0B42" w:rsidRPr="002A0B42" w:rsidRDefault="002A0B42" w:rsidP="00277961">
            <w:pPr>
              <w:jc w:val="both"/>
              <w:rPr>
                <w:rFonts w:ascii="Arial" w:hAnsi="Arial" w:cs="Arial"/>
                <w:lang w:val="es-ES"/>
              </w:rPr>
            </w:pPr>
          </w:p>
        </w:tc>
      </w:tr>
      <w:tr w:rsidR="002A0B42" w:rsidRPr="002A0B42" w14:paraId="58F10CD6" w14:textId="77777777" w:rsidTr="009F417E">
        <w:trPr>
          <w:trHeight w:val="290"/>
          <w:jc w:val="center"/>
        </w:trPr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14C567" w14:textId="77777777" w:rsidR="002A0B42" w:rsidRPr="002A0B42" w:rsidRDefault="002A0B42" w:rsidP="00277961">
            <w:pPr>
              <w:jc w:val="both"/>
              <w:rPr>
                <w:rFonts w:ascii="Arial" w:hAnsi="Arial" w:cs="Arial"/>
                <w:lang w:val="es-ES"/>
              </w:rPr>
            </w:pPr>
          </w:p>
        </w:tc>
        <w:tc>
          <w:tcPr>
            <w:tcW w:w="5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E5B22B" w14:textId="77777777" w:rsidR="002A0B42" w:rsidRPr="002A0B42" w:rsidRDefault="002A0B42" w:rsidP="00277961">
            <w:pPr>
              <w:jc w:val="both"/>
              <w:rPr>
                <w:rFonts w:ascii="Arial" w:hAnsi="Arial" w:cs="Arial"/>
                <w:lang w:val="es-ES"/>
              </w:rPr>
            </w:pPr>
          </w:p>
        </w:tc>
      </w:tr>
      <w:tr w:rsidR="002A0B42" w:rsidRPr="002A0B42" w14:paraId="1E306010" w14:textId="77777777" w:rsidTr="009F417E">
        <w:trPr>
          <w:trHeight w:val="290"/>
          <w:jc w:val="center"/>
        </w:trPr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865944" w14:textId="77777777" w:rsidR="002A0B42" w:rsidRPr="002A0B42" w:rsidRDefault="002A0B42" w:rsidP="00277961">
            <w:pPr>
              <w:jc w:val="both"/>
              <w:rPr>
                <w:rFonts w:ascii="Arial" w:hAnsi="Arial" w:cs="Arial"/>
                <w:lang w:val="es-ES"/>
              </w:rPr>
            </w:pPr>
          </w:p>
        </w:tc>
        <w:tc>
          <w:tcPr>
            <w:tcW w:w="5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1B5247" w14:textId="77777777" w:rsidR="002A0B42" w:rsidRPr="002A0B42" w:rsidRDefault="002A0B42" w:rsidP="00277961">
            <w:pPr>
              <w:jc w:val="both"/>
              <w:rPr>
                <w:rFonts w:ascii="Arial" w:hAnsi="Arial" w:cs="Arial"/>
                <w:lang w:val="es-ES"/>
              </w:rPr>
            </w:pPr>
          </w:p>
        </w:tc>
      </w:tr>
    </w:tbl>
    <w:p w14:paraId="38283D6D" w14:textId="77777777" w:rsidR="002A0B42" w:rsidRPr="002A0B42" w:rsidRDefault="002A0B42" w:rsidP="00277961">
      <w:pPr>
        <w:jc w:val="both"/>
        <w:rPr>
          <w:rFonts w:ascii="Arial" w:hAnsi="Arial" w:cs="Arial"/>
          <w:bCs/>
          <w:sz w:val="16"/>
          <w:szCs w:val="16"/>
          <w:lang w:val="es-ES"/>
        </w:rPr>
      </w:pPr>
      <w:r w:rsidRPr="002A0B42">
        <w:rPr>
          <w:rFonts w:ascii="Arial" w:hAnsi="Arial" w:cs="Arial"/>
          <w:bCs/>
          <w:sz w:val="16"/>
          <w:szCs w:val="16"/>
          <w:lang w:val="es-ES"/>
        </w:rPr>
        <w:t xml:space="preserve">Nota: </w:t>
      </w:r>
      <w:r w:rsidRPr="002A0B42">
        <w:rPr>
          <w:rFonts w:ascii="Arial" w:hAnsi="Arial" w:cs="Arial"/>
          <w:sz w:val="16"/>
          <w:szCs w:val="16"/>
          <w:lang w:val="es-ES"/>
        </w:rPr>
        <w:t xml:space="preserve">La información suministrada debe estar sustentada documentalmente. Por ello, deberá presentar documentos justificativos de la no </w:t>
      </w:r>
      <w:proofErr w:type="spellStart"/>
      <w:r w:rsidRPr="002A0B42">
        <w:rPr>
          <w:rFonts w:ascii="Arial" w:hAnsi="Arial" w:cs="Arial"/>
          <w:sz w:val="16"/>
          <w:szCs w:val="16"/>
          <w:lang w:val="es-ES"/>
        </w:rPr>
        <w:t>recuperabilidad</w:t>
      </w:r>
      <w:proofErr w:type="spellEnd"/>
      <w:r w:rsidRPr="002A0B42">
        <w:rPr>
          <w:rFonts w:ascii="Arial" w:hAnsi="Arial" w:cs="Arial"/>
          <w:sz w:val="16"/>
          <w:szCs w:val="16"/>
          <w:lang w:val="es-ES"/>
        </w:rPr>
        <w:t xml:space="preserve">, total o parcial, de este impuesto indicados en la guía de justificación de gastos.  </w:t>
      </w:r>
    </w:p>
    <w:p w14:paraId="08C10F66" w14:textId="77777777" w:rsidR="00277961" w:rsidRDefault="00277961" w:rsidP="00277961">
      <w:pPr>
        <w:jc w:val="both"/>
        <w:rPr>
          <w:rFonts w:ascii="Arial" w:hAnsi="Arial" w:cs="Arial"/>
          <w:lang w:val="es-ES"/>
        </w:rPr>
      </w:pPr>
    </w:p>
    <w:p w14:paraId="48FE718E" w14:textId="79F6B66B" w:rsidR="002A0B42" w:rsidRPr="002A0B42" w:rsidRDefault="002A0B42" w:rsidP="00277961">
      <w:pPr>
        <w:jc w:val="both"/>
        <w:rPr>
          <w:rFonts w:ascii="Arial" w:hAnsi="Arial" w:cs="Arial"/>
          <w:lang w:val="es-ES"/>
        </w:rPr>
      </w:pPr>
      <w:bookmarkStart w:id="0" w:name="_GoBack"/>
      <w:bookmarkEnd w:id="0"/>
      <w:r w:rsidRPr="002A0B42">
        <w:rPr>
          <w:rFonts w:ascii="Arial" w:hAnsi="Arial" w:cs="Arial"/>
          <w:lang w:val="es-ES"/>
        </w:rPr>
        <w:t>Y para que así conste, se firma la presente a fecha de firma electrónica.</w:t>
      </w:r>
    </w:p>
    <w:p w14:paraId="0546249F" w14:textId="118FF191" w:rsidR="00304E91" w:rsidRDefault="00304E91" w:rsidP="00277961">
      <w:pPr>
        <w:jc w:val="both"/>
        <w:rPr>
          <w:rFonts w:ascii="Arial" w:hAnsi="Arial" w:cs="Arial"/>
          <w:lang w:val="es-ES"/>
        </w:rPr>
      </w:pPr>
    </w:p>
    <w:sectPr w:rsidR="00304E91" w:rsidSect="00034616">
      <w:headerReference w:type="default" r:id="rId8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69BC62" w14:textId="77777777" w:rsidR="00063479" w:rsidRDefault="00063479" w:rsidP="00063479">
      <w:pPr>
        <w:spacing w:after="0" w:line="240" w:lineRule="auto"/>
      </w:pPr>
      <w:r>
        <w:separator/>
      </w:r>
    </w:p>
  </w:endnote>
  <w:endnote w:type="continuationSeparator" w:id="0">
    <w:p w14:paraId="3A1604AC" w14:textId="77777777" w:rsidR="00063479" w:rsidRDefault="00063479" w:rsidP="000634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22AF4E" w14:textId="77777777" w:rsidR="00063479" w:rsidRDefault="00063479" w:rsidP="00063479">
      <w:pPr>
        <w:spacing w:after="0" w:line="240" w:lineRule="auto"/>
      </w:pPr>
      <w:r>
        <w:separator/>
      </w:r>
    </w:p>
  </w:footnote>
  <w:footnote w:type="continuationSeparator" w:id="0">
    <w:p w14:paraId="6C7232E5" w14:textId="77777777" w:rsidR="00063479" w:rsidRDefault="00063479" w:rsidP="000634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EC8222" w14:textId="2CA5627B" w:rsidR="00A34C81" w:rsidRDefault="00277961">
    <w:pPr>
      <w:pStyle w:val="Encabezado"/>
    </w:pPr>
    <w:r>
      <w:rPr>
        <w:noProof/>
        <w:lang w:val="es-ES" w:eastAsia="es-ES"/>
      </w:rPr>
      <w:drawing>
        <wp:inline distT="0" distB="0" distL="0" distR="0" wp14:anchorId="5FBFD21D" wp14:editId="7847EA5C">
          <wp:extent cx="5486400" cy="748665"/>
          <wp:effectExtent l="0" t="0" r="0" b="0"/>
          <wp:docPr id="356347062" name="Imagen 1" descr="Imagen que contiene Texto&#10;&#10;El contenido generado por IA puede ser incorrecto.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56347062" name="Imagen 1" descr="Imagen que contiene Texto&#10;&#10;El contenido generado por IA puede ser incorrecto.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486400" cy="7486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2E6F3A6" w14:textId="77777777" w:rsidR="00A34C81" w:rsidRDefault="00A34C81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aconnmeros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aconnmeros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aconvietas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aconvietas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aconnme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392B6705"/>
    <w:multiLevelType w:val="hybridMultilevel"/>
    <w:tmpl w:val="BB4A96AC"/>
    <w:lvl w:ilvl="0" w:tplc="54E08AEA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5B74F24"/>
    <w:multiLevelType w:val="hybridMultilevel"/>
    <w:tmpl w:val="E1FCFCD6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E7071B1"/>
    <w:multiLevelType w:val="hybridMultilevel"/>
    <w:tmpl w:val="F814A6EC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9"/>
  </w:num>
  <w:num w:numId="11">
    <w:abstractNumId w:val="11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7730"/>
    <w:rsid w:val="00034616"/>
    <w:rsid w:val="0006063C"/>
    <w:rsid w:val="00063479"/>
    <w:rsid w:val="0015074B"/>
    <w:rsid w:val="00171F5A"/>
    <w:rsid w:val="001D2849"/>
    <w:rsid w:val="00255922"/>
    <w:rsid w:val="00270838"/>
    <w:rsid w:val="00277961"/>
    <w:rsid w:val="0029639D"/>
    <w:rsid w:val="00297382"/>
    <w:rsid w:val="002A0B42"/>
    <w:rsid w:val="002D664B"/>
    <w:rsid w:val="002F5E64"/>
    <w:rsid w:val="00304E91"/>
    <w:rsid w:val="00326F90"/>
    <w:rsid w:val="00335DDA"/>
    <w:rsid w:val="00384BD7"/>
    <w:rsid w:val="004007AB"/>
    <w:rsid w:val="004C20F4"/>
    <w:rsid w:val="00587AC6"/>
    <w:rsid w:val="00647A41"/>
    <w:rsid w:val="00707427"/>
    <w:rsid w:val="00730650"/>
    <w:rsid w:val="007E6567"/>
    <w:rsid w:val="007E7B66"/>
    <w:rsid w:val="008D235A"/>
    <w:rsid w:val="00947A7D"/>
    <w:rsid w:val="00A34C81"/>
    <w:rsid w:val="00AA1D8D"/>
    <w:rsid w:val="00B47730"/>
    <w:rsid w:val="00B47C8C"/>
    <w:rsid w:val="00BB662C"/>
    <w:rsid w:val="00CB0664"/>
    <w:rsid w:val="00E87392"/>
    <w:rsid w:val="00FA7A98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EDBA8CF"/>
  <w14:defaultImageDpi w14:val="300"/>
  <w15:docId w15:val="{E264A3C6-FAF4-4A47-AE05-BAFE8D9DBE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C693F"/>
  </w:style>
  <w:style w:type="paragraph" w:styleId="Ttulo1">
    <w:name w:val="heading 1"/>
    <w:basedOn w:val="Normal"/>
    <w:next w:val="Normal"/>
    <w:link w:val="Ttulo1C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618BF"/>
  </w:style>
  <w:style w:type="paragraph" w:styleId="Piedepgina">
    <w:name w:val="footer"/>
    <w:basedOn w:val="Normal"/>
    <w:link w:val="PiedepginaC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618BF"/>
  </w:style>
  <w:style w:type="paragraph" w:styleId="Sinespaciado">
    <w:name w:val="No Spacing"/>
    <w:uiPriority w:val="1"/>
    <w:qFormat/>
    <w:rsid w:val="00FC693F"/>
    <w:pPr>
      <w:spacing w:after="0" w:line="240" w:lineRule="auto"/>
    </w:pPr>
  </w:style>
  <w:style w:type="character" w:customStyle="1" w:styleId="Ttulo1Car">
    <w:name w:val="Título 1 Car"/>
    <w:basedOn w:val="Fuentedeprrafopredeter"/>
    <w:link w:val="Ttulo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tulo2Car">
    <w:name w:val="Título 2 Car"/>
    <w:basedOn w:val="Fuentedeprrafopredeter"/>
    <w:link w:val="Ttulo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tulo3Car">
    <w:name w:val="Título 3 Car"/>
    <w:basedOn w:val="Fuentedeprrafopredeter"/>
    <w:link w:val="Ttulo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">
    <w:name w:val="Title"/>
    <w:basedOn w:val="Normal"/>
    <w:next w:val="Normal"/>
    <w:link w:val="TtuloC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tulo">
    <w:name w:val="Subtitle"/>
    <w:basedOn w:val="Normal"/>
    <w:next w:val="Normal"/>
    <w:link w:val="SubttuloC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tuloCar">
    <w:name w:val="Subtítulo Car"/>
    <w:basedOn w:val="Fuentedeprrafopredeter"/>
    <w:link w:val="Subttulo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Prrafodelista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Textoindependiente">
    <w:name w:val="Body Text"/>
    <w:basedOn w:val="Normal"/>
    <w:link w:val="TextoindependienteCar"/>
    <w:uiPriority w:val="99"/>
    <w:unhideWhenUsed/>
    <w:rsid w:val="00AA1D8D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AA1D8D"/>
  </w:style>
  <w:style w:type="paragraph" w:styleId="Textoindependiente2">
    <w:name w:val="Body Text 2"/>
    <w:basedOn w:val="Normal"/>
    <w:link w:val="Textoindependiente2Car"/>
    <w:uiPriority w:val="99"/>
    <w:unhideWhenUsed/>
    <w:rsid w:val="00AA1D8D"/>
    <w:pPr>
      <w:spacing w:after="120" w:line="480" w:lineRule="auto"/>
    </w:p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AA1D8D"/>
  </w:style>
  <w:style w:type="paragraph" w:styleId="Textoindependiente3">
    <w:name w:val="Body Text 3"/>
    <w:basedOn w:val="Normal"/>
    <w:link w:val="Textoindependiente3C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sid w:val="00AA1D8D"/>
    <w:rPr>
      <w:sz w:val="16"/>
      <w:szCs w:val="16"/>
    </w:rPr>
  </w:style>
  <w:style w:type="paragraph" w:styleId="Lista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a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a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aconvietas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aconvietas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aconvietas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aconnmeros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aconnmeros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aconnmeros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Continuarlista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Continuarlista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Continuarlista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Textomacro">
    <w:name w:val="macro"/>
    <w:link w:val="TextomacroC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TextomacroCar">
    <w:name w:val="Texto macro Car"/>
    <w:basedOn w:val="Fuentedeprrafopredeter"/>
    <w:link w:val="Textomacro"/>
    <w:uiPriority w:val="99"/>
    <w:rsid w:val="0029639D"/>
    <w:rPr>
      <w:rFonts w:ascii="Courier" w:hAnsi="Courier"/>
      <w:sz w:val="20"/>
      <w:szCs w:val="20"/>
    </w:rPr>
  </w:style>
  <w:style w:type="paragraph" w:styleId="Cita">
    <w:name w:val="Quote"/>
    <w:basedOn w:val="Normal"/>
    <w:next w:val="Normal"/>
    <w:link w:val="CitaCar"/>
    <w:uiPriority w:val="29"/>
    <w:qFormat/>
    <w:rsid w:val="00FC693F"/>
    <w:rPr>
      <w:i/>
      <w:iCs/>
      <w:color w:val="000000" w:themeColor="text1"/>
    </w:rPr>
  </w:style>
  <w:style w:type="character" w:customStyle="1" w:styleId="CitaCar">
    <w:name w:val="Cita Car"/>
    <w:basedOn w:val="Fuentedeprrafopredeter"/>
    <w:link w:val="Cita"/>
    <w:uiPriority w:val="29"/>
    <w:rsid w:val="00FC693F"/>
    <w:rPr>
      <w:i/>
      <w:iCs/>
      <w:color w:val="000000" w:themeColor="text1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Descripci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Textoennegrita">
    <w:name w:val="Strong"/>
    <w:basedOn w:val="Fuentedeprrafopredeter"/>
    <w:uiPriority w:val="22"/>
    <w:qFormat/>
    <w:rsid w:val="00FC693F"/>
    <w:rPr>
      <w:b/>
      <w:bCs/>
    </w:rPr>
  </w:style>
  <w:style w:type="character" w:styleId="nfasis">
    <w:name w:val="Emphasis"/>
    <w:basedOn w:val="Fuentedeprrafopredeter"/>
    <w:uiPriority w:val="20"/>
    <w:qFormat/>
    <w:rsid w:val="00FC693F"/>
    <w:rPr>
      <w:i/>
      <w:iCs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FC693F"/>
    <w:rPr>
      <w:b/>
      <w:bCs/>
      <w:i/>
      <w:iCs/>
      <w:color w:val="4F81BD" w:themeColor="accent1"/>
    </w:rPr>
  </w:style>
  <w:style w:type="character" w:styleId="nfasissutil">
    <w:name w:val="Subtle Emphasis"/>
    <w:basedOn w:val="Fuentedeprrafopredeter"/>
    <w:uiPriority w:val="19"/>
    <w:qFormat/>
    <w:rsid w:val="00FC693F"/>
    <w:rPr>
      <w:i/>
      <w:iCs/>
      <w:color w:val="808080" w:themeColor="text1" w:themeTint="7F"/>
    </w:rPr>
  </w:style>
  <w:style w:type="character" w:styleId="nfasisintenso">
    <w:name w:val="Intense Emphasis"/>
    <w:basedOn w:val="Fuentedeprrafopredeter"/>
    <w:uiPriority w:val="21"/>
    <w:qFormat/>
    <w:rsid w:val="00FC693F"/>
    <w:rPr>
      <w:b/>
      <w:bCs/>
      <w:i/>
      <w:iCs/>
      <w:color w:val="4F81BD" w:themeColor="accent1"/>
    </w:rPr>
  </w:style>
  <w:style w:type="character" w:styleId="Referenciasutil">
    <w:name w:val="Subtle Reference"/>
    <w:basedOn w:val="Fuentedeprrafopredeter"/>
    <w:uiPriority w:val="31"/>
    <w:qFormat/>
    <w:rsid w:val="00FC693F"/>
    <w:rPr>
      <w:smallCaps/>
      <w:color w:val="C0504D" w:themeColor="accent2"/>
      <w:u w:val="single"/>
    </w:rPr>
  </w:style>
  <w:style w:type="character" w:styleId="Referenciaintensa">
    <w:name w:val="Intense Reference"/>
    <w:basedOn w:val="Fuentedeprrafopredeter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Ttulodellibro">
    <w:name w:val="Book Title"/>
    <w:basedOn w:val="Fuentedeprrafopredeter"/>
    <w:uiPriority w:val="33"/>
    <w:qFormat/>
    <w:rsid w:val="00FC693F"/>
    <w:rPr>
      <w:b/>
      <w:bCs/>
      <w:smallCaps/>
      <w:spacing w:val="5"/>
    </w:rPr>
  </w:style>
  <w:style w:type="paragraph" w:styleId="TtuloTDC">
    <w:name w:val="TOC Heading"/>
    <w:basedOn w:val="Ttulo1"/>
    <w:next w:val="Normal"/>
    <w:uiPriority w:val="39"/>
    <w:semiHidden/>
    <w:unhideWhenUsed/>
    <w:qFormat/>
    <w:rsid w:val="00FC693F"/>
    <w:pPr>
      <w:outlineLvl w:val="9"/>
    </w:pPr>
  </w:style>
  <w:style w:type="table" w:styleId="Tablaconcuadrcula">
    <w:name w:val="Table Grid"/>
    <w:basedOn w:val="Tabla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ombreadoclaro">
    <w:name w:val="Light Shading"/>
    <w:basedOn w:val="Tabla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Sombreadoclaro-nfasis1">
    <w:name w:val="Light Shading Accent 1"/>
    <w:basedOn w:val="Tabla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Sombreadoclaro-nfasis2">
    <w:name w:val="Light Shading Accent 2"/>
    <w:basedOn w:val="Tabla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Sombreadoclaro-nfasis3">
    <w:name w:val="Light Shading Accent 3"/>
    <w:basedOn w:val="Tabla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Sombreadoclaro-nfasis4">
    <w:name w:val="Light Shading Accent 4"/>
    <w:basedOn w:val="Tabla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Sombreadoclaro-nfasis5">
    <w:name w:val="Light Shading Accent 5"/>
    <w:basedOn w:val="Tabla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Sombreadoclaro-nfasis6">
    <w:name w:val="Light Shading Accent 6"/>
    <w:basedOn w:val="Tabla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staclara">
    <w:name w:val="Light List"/>
    <w:basedOn w:val="Tabla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staclara-nfasis1">
    <w:name w:val="Light List Accent 1"/>
    <w:basedOn w:val="Tabla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staclara-nfasis2">
    <w:name w:val="Light List Accent 2"/>
    <w:basedOn w:val="Tabla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staclara-nfasis3">
    <w:name w:val="Light List Accent 3"/>
    <w:basedOn w:val="Tabla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staclara-nfasis4">
    <w:name w:val="Light List Accent 4"/>
    <w:basedOn w:val="Tabla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staclara-nfasis5">
    <w:name w:val="Light List Accent 5"/>
    <w:basedOn w:val="Tabla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staclara-nfasis6">
    <w:name w:val="Light List Accent 6"/>
    <w:basedOn w:val="Tabla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Cuadrculaclara">
    <w:name w:val="Light Grid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Cuadrculaclara-nfasis1">
    <w:name w:val="Light Grid Accent 1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Cuadrculaclara-nfasis2">
    <w:name w:val="Light Grid Accent 2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Cuadrculaclara-nfasis3">
    <w:name w:val="Light Grid Accent 3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Cuadrculaclara-nfasis4">
    <w:name w:val="Light Grid Accent 4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Cuadrculaclara-nfasis5">
    <w:name w:val="Light Grid Accent 5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Cuadrculaclara-nfasis6">
    <w:name w:val="Light Grid Accent 6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Sombreadomedio1">
    <w:name w:val="Medium Shading 1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1">
    <w:name w:val="Medium Shading 1 Accent 1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2">
    <w:name w:val="Medium Shading 1 Accent 2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3">
    <w:name w:val="Medium Shading 1 Accent 3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4">
    <w:name w:val="Medium Shading 1 Accent 4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5">
    <w:name w:val="Medium Shading 1 Accent 5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6">
    <w:name w:val="Medium Shading 1 Accent 6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2">
    <w:name w:val="Medium Shading 2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1">
    <w:name w:val="Medium Shading 2 Accent 1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2">
    <w:name w:val="Medium Shading 2 Accent 2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3">
    <w:name w:val="Medium Shading 2 Accent 3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4">
    <w:name w:val="Medium Shading 2 Accent 4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5">
    <w:name w:val="Medium Shading 2 Accent 5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6">
    <w:name w:val="Medium Shading 2 Accent 6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Listamedia1">
    <w:name w:val="Medium List 1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Listamedia1-nfasis1">
    <w:name w:val="Medium List 1 Accent 1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Listamedia1-nfasis2">
    <w:name w:val="Medium List 1 Accent 2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Listamedia1-nfasis3">
    <w:name w:val="Medium List 1 Accent 3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Listamedia1-nfasis4">
    <w:name w:val="Medium List 1 Accent 4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Listamedia1-nfasis5">
    <w:name w:val="Medium List 1 Accent 5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Listamedia1-nfasis6">
    <w:name w:val="Medium List 1 Accent 6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Listamedia2">
    <w:name w:val="Medium List 2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1">
    <w:name w:val="Medium List 2 Accent 1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2">
    <w:name w:val="Medium List 2 Accent 2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3">
    <w:name w:val="Medium List 2 Accent 3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4">
    <w:name w:val="Medium List 2 Accent 4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5">
    <w:name w:val="Medium List 2 Accent 5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6">
    <w:name w:val="Medium List 2 Accent 6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Cuadrculamedia1">
    <w:name w:val="Medium Grid 1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uadrculamedia1-nfasis1">
    <w:name w:val="Medium Grid 1 Accent 1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uadrculamedia1-nfasis2">
    <w:name w:val="Medium Grid 1 Accent 2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uadrculamedia1-nfasis3">
    <w:name w:val="Medium Grid 1 Accent 3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uadrculamedia1-nfasis4">
    <w:name w:val="Medium Grid 1 Accent 4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uadrculamedia1-nfasis5">
    <w:name w:val="Medium Grid 1 Accent 5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uadrculamedia1-nfasis6">
    <w:name w:val="Medium Grid 1 Accent 6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Cuadrculamedia2">
    <w:name w:val="Medium Grid 2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1">
    <w:name w:val="Medium Grid 2 Accent 1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2">
    <w:name w:val="Medium Grid 2 Accent 2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3">
    <w:name w:val="Medium Grid 2 Accent 3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4">
    <w:name w:val="Medium Grid 2 Accent 4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5">
    <w:name w:val="Medium Grid 2 Accent 5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6">
    <w:name w:val="Medium Grid 2 Accent 6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3">
    <w:name w:val="Medium Grid 3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Cuadrculamedia3-nfasis1">
    <w:name w:val="Medium Grid 3 Accent 1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Cuadrculamedia3-nfasis2">
    <w:name w:val="Medium Grid 3 Accent 2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Cuadrculamedia3-nfasis3">
    <w:name w:val="Medium Grid 3 Accent 3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Cuadrculamedia3-nfasis4">
    <w:name w:val="Medium Grid 3 Accent 4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Cuadrculamedia3-nfasis5">
    <w:name w:val="Medium Grid 3 Accent 5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Cuadrculamedia3-nfasis6">
    <w:name w:val="Medium Grid 3 Accent 6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Listaoscura">
    <w:name w:val="Dark List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Listaoscura-nfasis1">
    <w:name w:val="Dark List Accent 1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Listaoscura-nfasis2">
    <w:name w:val="Dark List Accent 2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Listaoscura-nfasis3">
    <w:name w:val="Dark List Accent 3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Listaoscura-nfasis4">
    <w:name w:val="Dark List Accent 4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Listaoscura-nfasis5">
    <w:name w:val="Dark List Accent 5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Listaoscura-nfasis6">
    <w:name w:val="Dark List Accent 6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Sombreadovistoso">
    <w:name w:val="Colorful Shading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1">
    <w:name w:val="Colorful Shading Accent 1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2">
    <w:name w:val="Colorful Shading Accent 2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3">
    <w:name w:val="Colorful Shading Accent 3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Sombreadovistoso-nfasis4">
    <w:name w:val="Colorful Shading Accent 4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5">
    <w:name w:val="Colorful Shading Accent 5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6">
    <w:name w:val="Colorful Shading Accent 6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Listavistosa">
    <w:name w:val="Colorful List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avistosa-nfasis1">
    <w:name w:val="Colorful List Accent 1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avistosa-nfasis2">
    <w:name w:val="Colorful List Accent 2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avistosa-nfasis3">
    <w:name w:val="Colorful List Accent 3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avistosa-nfasis4">
    <w:name w:val="Colorful List Accent 4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avistosa-nfasis5">
    <w:name w:val="Colorful List Accent 5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avistosa-nfasis6">
    <w:name w:val="Colorful List Accent 6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uadrculavistosa">
    <w:name w:val="Colorful Grid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uadrculavistosa-nfasis1">
    <w:name w:val="Colorful Grid Accent 1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uadrculavistosa-nfasis2">
    <w:name w:val="Colorful Grid Accent 2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uadrculavistosa-nfasis3">
    <w:name w:val="Colorful Grid Accent 3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uadrculavistosa-nfasis4">
    <w:name w:val="Colorful Grid Accent 4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uadrculavistosa-nfasis5">
    <w:name w:val="Colorful Grid Accent 5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uadrculavistosa-nfasis6">
    <w:name w:val="Colorful Grid Accent 6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Textonotapie">
    <w:name w:val="footnote text"/>
    <w:basedOn w:val="Normal"/>
    <w:link w:val="TextonotapieCar"/>
    <w:uiPriority w:val="99"/>
    <w:semiHidden/>
    <w:unhideWhenUsed/>
    <w:rsid w:val="00063479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063479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06347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8F4D24E9CAAC44EF86E3692DD10ED02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C8B3973-6ED0-49AB-B930-23F9025FA6BC}"/>
      </w:docPartPr>
      <w:docPartBody>
        <w:p w:rsidR="00826979" w:rsidRDefault="00800A68" w:rsidP="00800A68">
          <w:pPr>
            <w:pStyle w:val="8F4D24E9CAAC44EF86E3692DD10ED024"/>
          </w:pPr>
          <w:r w:rsidRPr="000557A1"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5E820700DDAA44E9BDFF7E5F533DF2B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0F6876-7918-484B-86E7-D898BC2950AD}"/>
      </w:docPartPr>
      <w:docPartBody>
        <w:p w:rsidR="00826979" w:rsidRDefault="00800A68" w:rsidP="00800A68">
          <w:pPr>
            <w:pStyle w:val="5E820700DDAA44E9BDFF7E5F533DF2B9"/>
          </w:pPr>
          <w:r w:rsidRPr="000557A1"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610240267D3846D78035EC9E60BD475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7512908-B4CC-4ED8-8DC7-9D3FFDE03612}"/>
      </w:docPartPr>
      <w:docPartBody>
        <w:p w:rsidR="00D502BC" w:rsidRDefault="00DB1FE8" w:rsidP="00DB1FE8">
          <w:pPr>
            <w:pStyle w:val="610240267D3846D78035EC9E60BD4759"/>
          </w:pPr>
          <w:r w:rsidRPr="000557A1">
            <w:rPr>
              <w:rStyle w:val="Textodelmarcadordeposicin"/>
            </w:rPr>
            <w:t>Haga clic o pulse aquí para escribir texto.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0A68"/>
    <w:rsid w:val="00083D40"/>
    <w:rsid w:val="00800A68"/>
    <w:rsid w:val="00826979"/>
    <w:rsid w:val="00B418D3"/>
    <w:rsid w:val="00B81A53"/>
    <w:rsid w:val="00D502BC"/>
    <w:rsid w:val="00D86E52"/>
    <w:rsid w:val="00DB1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083D40"/>
    <w:rPr>
      <w:color w:val="808080"/>
    </w:rPr>
  </w:style>
  <w:style w:type="paragraph" w:customStyle="1" w:styleId="B8145E0417F14ED9B7B4765D59C3EC53">
    <w:name w:val="B8145E0417F14ED9B7B4765D59C3EC53"/>
    <w:rsid w:val="00800A68"/>
  </w:style>
  <w:style w:type="paragraph" w:customStyle="1" w:styleId="4BB8CF5A28B6442A9A8EAB0F353A616F">
    <w:name w:val="4BB8CF5A28B6442A9A8EAB0F353A616F"/>
    <w:rsid w:val="00800A68"/>
  </w:style>
  <w:style w:type="paragraph" w:customStyle="1" w:styleId="8F4D24E9CAAC44EF86E3692DD10ED024">
    <w:name w:val="8F4D24E9CAAC44EF86E3692DD10ED024"/>
    <w:rsid w:val="00800A68"/>
  </w:style>
  <w:style w:type="paragraph" w:customStyle="1" w:styleId="C65B621E40F74FCE8314CC463D249CB5">
    <w:name w:val="C65B621E40F74FCE8314CC463D249CB5"/>
    <w:rsid w:val="00800A68"/>
  </w:style>
  <w:style w:type="paragraph" w:customStyle="1" w:styleId="5E820700DDAA44E9BDFF7E5F533DF2B9">
    <w:name w:val="5E820700DDAA44E9BDFF7E5F533DF2B9"/>
    <w:rsid w:val="00800A68"/>
  </w:style>
  <w:style w:type="paragraph" w:customStyle="1" w:styleId="8DB61691FD844F378FCE2BEEE3F3E1BE">
    <w:name w:val="8DB61691FD844F378FCE2BEEE3F3E1BE"/>
    <w:rsid w:val="00826979"/>
  </w:style>
  <w:style w:type="paragraph" w:customStyle="1" w:styleId="A41F4E55C3ED456D808635FCCEC0AC7A">
    <w:name w:val="A41F4E55C3ED456D808635FCCEC0AC7A"/>
    <w:rsid w:val="00826979"/>
  </w:style>
  <w:style w:type="paragraph" w:customStyle="1" w:styleId="160A1AAA976B4D5AB0E0317EDC780E0B">
    <w:name w:val="160A1AAA976B4D5AB0E0317EDC780E0B"/>
    <w:rsid w:val="00826979"/>
  </w:style>
  <w:style w:type="paragraph" w:customStyle="1" w:styleId="EBB667FBDBC642F78B726DCF1E6E42B2">
    <w:name w:val="EBB667FBDBC642F78B726DCF1E6E42B2"/>
    <w:rsid w:val="00826979"/>
  </w:style>
  <w:style w:type="paragraph" w:customStyle="1" w:styleId="3C33789A3D454AA1A573402D3AF2937E">
    <w:name w:val="3C33789A3D454AA1A573402D3AF2937E"/>
    <w:rsid w:val="00826979"/>
  </w:style>
  <w:style w:type="paragraph" w:customStyle="1" w:styleId="C2FDA82B12C34BF79FEB736701CF8EC2">
    <w:name w:val="C2FDA82B12C34BF79FEB736701CF8EC2"/>
    <w:rsid w:val="00826979"/>
  </w:style>
  <w:style w:type="paragraph" w:customStyle="1" w:styleId="F93837A7A8B34943832C67BC4C590F03">
    <w:name w:val="F93837A7A8B34943832C67BC4C590F03"/>
    <w:rsid w:val="00826979"/>
  </w:style>
  <w:style w:type="paragraph" w:customStyle="1" w:styleId="85D6AB469E27465782051F3D29D9DB07">
    <w:name w:val="85D6AB469E27465782051F3D29D9DB07"/>
    <w:rsid w:val="00826979"/>
  </w:style>
  <w:style w:type="paragraph" w:customStyle="1" w:styleId="F50A1F99F0384B418B20DB12C2F6DC3B">
    <w:name w:val="F50A1F99F0384B418B20DB12C2F6DC3B"/>
    <w:rsid w:val="00DB1FE8"/>
  </w:style>
  <w:style w:type="paragraph" w:customStyle="1" w:styleId="610240267D3846D78035EC9E60BD4759">
    <w:name w:val="610240267D3846D78035EC9E60BD4759"/>
    <w:rsid w:val="00DB1FE8"/>
  </w:style>
  <w:style w:type="paragraph" w:customStyle="1" w:styleId="3FEE8492796144E682DABB5A2E117323">
    <w:name w:val="3FEE8492796144E682DABB5A2E117323"/>
    <w:rsid w:val="00B81A53"/>
  </w:style>
  <w:style w:type="paragraph" w:customStyle="1" w:styleId="C30524612F894B7CA5BF7F1C970F7BDB">
    <w:name w:val="C30524612F894B7CA5BF7F1C970F7BDB"/>
    <w:rsid w:val="00B81A53"/>
  </w:style>
  <w:style w:type="paragraph" w:customStyle="1" w:styleId="F5935CF2E6774B5D92FB513B39AAB6A6">
    <w:name w:val="F5935CF2E6774B5D92FB513B39AAB6A6"/>
    <w:rsid w:val="00083D40"/>
  </w:style>
  <w:style w:type="paragraph" w:customStyle="1" w:styleId="54F1F1AC0F2B4C268BEB5E2D16BBB022">
    <w:name w:val="54F1F1AC0F2B4C268BEB5E2D16BBB022"/>
    <w:rsid w:val="00083D4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C1B4771-D4AF-44F8-9AB1-DAE1E44A45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237</Words>
  <Characters>1308</Characters>
  <Application>Microsoft Office Word</Application>
  <DocSecurity>0</DocSecurity>
  <Lines>10</Lines>
  <Paragraphs>3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1542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Ruiz Perez, Guiomar</cp:lastModifiedBy>
  <cp:revision>12</cp:revision>
  <dcterms:created xsi:type="dcterms:W3CDTF">2025-10-29T12:43:00Z</dcterms:created>
  <dcterms:modified xsi:type="dcterms:W3CDTF">2025-11-14T09:08:00Z</dcterms:modified>
  <cp:category/>
</cp:coreProperties>
</file>